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81731418" name="76686930-cad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7409105" name="76686930-cade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95639828" name="6ddfd9f0-cad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8749222" name="6ddfd9f0-cadf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